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5F17" w14:textId="176CB485" w:rsidR="000A6D36" w:rsidRDefault="000A6D36" w:rsidP="000A6D36">
      <w:pPr>
        <w:pStyle w:val="Nagwek2"/>
        <w:spacing w:line="240" w:lineRule="atLeast"/>
        <w:rPr>
          <w:rFonts w:ascii="Calibri" w:hAnsi="Calibri" w:cs="Arial"/>
          <w:b/>
          <w:i/>
          <w:sz w:val="20"/>
        </w:rPr>
      </w:pPr>
    </w:p>
    <w:p w14:paraId="34F980B8" w14:textId="0B2B3FD4" w:rsidR="004D7856" w:rsidRDefault="00C32857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363D10">
        <w:rPr>
          <w:rFonts w:ascii="Calibri" w:hAnsi="Calibri" w:cs="Arial"/>
          <w:b/>
          <w:i/>
          <w:sz w:val="20"/>
        </w:rPr>
        <w:t>5</w:t>
      </w:r>
      <w:r w:rsidR="004D7856">
        <w:rPr>
          <w:rFonts w:ascii="Calibri" w:hAnsi="Calibri" w:cs="Arial"/>
          <w:b/>
          <w:i/>
          <w:sz w:val="20"/>
        </w:rPr>
        <w:t xml:space="preserve">  do SWZ</w:t>
      </w:r>
    </w:p>
    <w:p w14:paraId="62CBEB2F" w14:textId="77777777" w:rsidR="004D7856" w:rsidRDefault="004D7856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440A49D5" w14:textId="77777777" w:rsidR="004D7856" w:rsidRDefault="004D7856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59BF4F76" w14:textId="77777777" w:rsidR="004D7856" w:rsidRDefault="004D7856"/>
    <w:p w14:paraId="1B584EF7" w14:textId="77777777" w:rsidR="004D7856" w:rsidRDefault="004D7856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25DA1F31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BEB5CE3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4F57523F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63FB164C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2935287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8D1D49E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04D6877F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518BB4D" w14:textId="77777777" w:rsidR="004D7856" w:rsidRDefault="004D7856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0D63A3D" w14:textId="77777777" w:rsidR="004D7856" w:rsidRDefault="004D7856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584F1A8" w14:textId="77777777" w:rsidR="004D7856" w:rsidRDefault="004D7856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5837760C" w14:textId="77777777" w:rsidR="004D7856" w:rsidRDefault="004D7856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62B89727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5E8BA97A" w14:textId="77777777" w:rsidR="004D7856" w:rsidRDefault="004D7856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2EF1A642" w14:textId="77777777" w:rsidR="004D7856" w:rsidRDefault="004D7856">
      <w:pPr>
        <w:rPr>
          <w:rFonts w:ascii="Arial" w:hAnsi="Arial" w:cs="Arial"/>
          <w:sz w:val="10"/>
          <w:szCs w:val="10"/>
        </w:rPr>
      </w:pPr>
    </w:p>
    <w:p w14:paraId="0783EBE6" w14:textId="77777777" w:rsidR="004D7856" w:rsidRDefault="004D78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6AFD99B0" w14:textId="77777777" w:rsidR="004D7856" w:rsidRDefault="004D785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ROBÓT BUDOWLANYCH  ZREALIZOWANYCH  W CIĄGU  OSTATNICH 5 LAT</w:t>
      </w:r>
    </w:p>
    <w:p w14:paraId="31424861" w14:textId="77C70B41" w:rsidR="004D7856" w:rsidRPr="000A6D36" w:rsidRDefault="004D7856" w:rsidP="000A6D36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IiZP.271.B.</w:t>
      </w:r>
      <w:r w:rsidR="00CB0580">
        <w:rPr>
          <w:rFonts w:ascii="Calibri" w:hAnsi="Calibri" w:cs="Arial"/>
          <w:b/>
          <w:sz w:val="22"/>
          <w:szCs w:val="22"/>
        </w:rPr>
        <w:t>2</w:t>
      </w:r>
      <w:r>
        <w:rPr>
          <w:rFonts w:ascii="Calibri" w:hAnsi="Calibri" w:cs="Arial"/>
          <w:b/>
          <w:sz w:val="22"/>
          <w:szCs w:val="22"/>
        </w:rPr>
        <w:t>.202</w:t>
      </w:r>
      <w:r w:rsidR="000A6D36">
        <w:rPr>
          <w:rFonts w:ascii="Calibri" w:hAnsi="Calibri" w:cs="Arial"/>
          <w:b/>
          <w:sz w:val="22"/>
          <w:szCs w:val="22"/>
        </w:rPr>
        <w:t>6</w:t>
      </w:r>
    </w:p>
    <w:tbl>
      <w:tblPr>
        <w:tblW w:w="47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699"/>
        <w:gridCol w:w="1861"/>
        <w:gridCol w:w="3190"/>
        <w:gridCol w:w="1595"/>
      </w:tblGrid>
      <w:tr w:rsidR="004D7856" w14:paraId="65930F03" w14:textId="77777777" w:rsidTr="00463437">
        <w:trPr>
          <w:cantSplit/>
          <w:trHeight w:val="992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8801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5871753D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Lp</w:t>
            </w:r>
            <w:r w:rsidR="00463437">
              <w:rPr>
                <w:rFonts w:ascii="Calibri" w:hAnsi="Calibri" w:cs="Tahoma"/>
              </w:rPr>
              <w:t>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8E10" w14:textId="77777777" w:rsidR="004D7856" w:rsidRDefault="004D7856">
            <w:pPr>
              <w:rPr>
                <w:rFonts w:ascii="Calibri" w:hAnsi="Calibri" w:cs="Tahoma"/>
              </w:rPr>
            </w:pPr>
          </w:p>
          <w:p w14:paraId="3775BAAE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Nazwa wykonawcy (podmiotu) </w:t>
            </w:r>
          </w:p>
          <w:p w14:paraId="3A8767E6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wykazującego spełnianie warunku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AF5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43B916DE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Podmiot na rzecz którego wykonano zamówienie</w:t>
            </w:r>
          </w:p>
          <w:p w14:paraId="2EAF1033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(nazwa i adres) 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4E4B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52815DF3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opis zamówienia/informacje potwierdzające spełnianie warunku opisanego  w SWZ, </w:t>
            </w:r>
          </w:p>
          <w:p w14:paraId="6CCDCE25" w14:textId="77777777" w:rsidR="009270DA" w:rsidRPr="00D95A73" w:rsidRDefault="004D7856" w:rsidP="009270DA">
            <w:pPr>
              <w:jc w:val="center"/>
              <w:rPr>
                <w:rFonts w:ascii="Calibri" w:hAnsi="Calibri" w:cs="Tahoma"/>
                <w:b/>
                <w:bCs/>
              </w:rPr>
            </w:pPr>
            <w:r>
              <w:rPr>
                <w:rFonts w:ascii="Calibri" w:hAnsi="Calibri" w:cs="Tahoma"/>
              </w:rPr>
              <w:t xml:space="preserve">w tym </w:t>
            </w:r>
            <w:r w:rsidR="009270DA" w:rsidRPr="00D95A73">
              <w:rPr>
                <w:rFonts w:ascii="Calibri" w:hAnsi="Calibri" w:cs="Tahoma"/>
                <w:b/>
                <w:bCs/>
              </w:rPr>
              <w:t>powierzchnia w m</w:t>
            </w:r>
            <w:r w:rsidR="009270DA" w:rsidRPr="00D95A73">
              <w:rPr>
                <w:rFonts w:ascii="Calibri" w:hAnsi="Calibri" w:cs="Tahoma"/>
                <w:b/>
                <w:bCs/>
                <w:vertAlign w:val="superscript"/>
              </w:rPr>
              <w:t>2</w:t>
            </w:r>
            <w:r w:rsidR="00A87018" w:rsidRPr="00D95A73">
              <w:rPr>
                <w:rFonts w:ascii="Calibri" w:hAnsi="Calibri" w:cs="Tahoma"/>
                <w:b/>
                <w:bCs/>
              </w:rPr>
              <w:t xml:space="preserve">, </w:t>
            </w:r>
          </w:p>
          <w:p w14:paraId="78D6E33B" w14:textId="7B865DEA" w:rsidR="004D7856" w:rsidRDefault="00A87018" w:rsidP="009270DA">
            <w:pPr>
              <w:jc w:val="center"/>
              <w:rPr>
                <w:rFonts w:ascii="Calibri" w:hAnsi="Calibri" w:cs="Tahoma"/>
              </w:rPr>
            </w:pPr>
            <w:r w:rsidRPr="00D95A73">
              <w:rPr>
                <w:rFonts w:ascii="Calibri" w:hAnsi="Calibri" w:cs="Tahoma"/>
                <w:b/>
              </w:rPr>
              <w:t>rodzaj nawierzchni</w:t>
            </w:r>
            <w:r>
              <w:rPr>
                <w:rFonts w:ascii="Calibri" w:hAnsi="Calibri" w:cs="Tahoma"/>
                <w:b/>
              </w:rPr>
              <w:t xml:space="preserve"> 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4412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11B84746" w14:textId="77777777" w:rsidR="004D7856" w:rsidRDefault="004D7856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Czas realizacji </w:t>
            </w:r>
          </w:p>
        </w:tc>
      </w:tr>
      <w:tr w:rsidR="004D7856" w14:paraId="3BE873E6" w14:textId="77777777" w:rsidTr="00463437">
        <w:trPr>
          <w:trHeight w:val="197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3F9" w14:textId="77777777" w:rsidR="004D7856" w:rsidRDefault="004D7856"/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1826" w14:textId="77777777" w:rsidR="004D7856" w:rsidRDefault="004D7856"/>
          <w:p w14:paraId="70154AD6" w14:textId="77777777" w:rsidR="004D7856" w:rsidRDefault="004D7856"/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D645" w14:textId="77777777" w:rsidR="004D7856" w:rsidRDefault="004D7856"/>
          <w:p w14:paraId="14FD0FE0" w14:textId="77777777" w:rsidR="004D7856" w:rsidRDefault="004D7856"/>
          <w:p w14:paraId="4B56D320" w14:textId="77777777" w:rsidR="004D7856" w:rsidRDefault="004D7856"/>
          <w:p w14:paraId="5CEE48CB" w14:textId="77777777" w:rsidR="004D7856" w:rsidRDefault="004D7856"/>
          <w:p w14:paraId="3C6B693D" w14:textId="77777777" w:rsidR="004D7856" w:rsidRDefault="004D7856"/>
          <w:p w14:paraId="7FB12CA9" w14:textId="77777777" w:rsidR="004D7856" w:rsidRDefault="004D7856"/>
          <w:p w14:paraId="4B0B57FD" w14:textId="77777777" w:rsidR="004D7856" w:rsidRDefault="004D7856"/>
          <w:p w14:paraId="0D3B63D9" w14:textId="77777777" w:rsidR="004D7856" w:rsidRDefault="004D7856"/>
          <w:p w14:paraId="3A7234A1" w14:textId="77777777" w:rsidR="004D7856" w:rsidRDefault="004D7856"/>
          <w:p w14:paraId="4A59D230" w14:textId="77777777" w:rsidR="004D7856" w:rsidRDefault="004D7856"/>
          <w:p w14:paraId="72E16323" w14:textId="77777777" w:rsidR="004D7856" w:rsidRDefault="004D7856"/>
          <w:p w14:paraId="4BA51E8A" w14:textId="77777777" w:rsidR="004D7856" w:rsidRDefault="004D7856"/>
          <w:p w14:paraId="18917278" w14:textId="77777777" w:rsidR="004D7856" w:rsidRDefault="004D7856"/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335F" w14:textId="77777777" w:rsidR="004D7856" w:rsidRDefault="004D7856"/>
          <w:p w14:paraId="407C8BD1" w14:textId="77777777" w:rsidR="004D7856" w:rsidRDefault="004D7856"/>
          <w:p w14:paraId="050CB5A2" w14:textId="77777777" w:rsidR="004D7856" w:rsidRDefault="004D7856"/>
          <w:p w14:paraId="53A0C01F" w14:textId="77777777" w:rsidR="004D7856" w:rsidRDefault="004D7856"/>
          <w:p w14:paraId="58F74EE9" w14:textId="77777777" w:rsidR="004D7856" w:rsidRDefault="004D7856"/>
          <w:p w14:paraId="229B1ED5" w14:textId="77777777" w:rsidR="004D7856" w:rsidRDefault="004D7856"/>
          <w:p w14:paraId="33FA9138" w14:textId="77777777" w:rsidR="004D7856" w:rsidRDefault="004D7856"/>
          <w:p w14:paraId="2EA1E1E5" w14:textId="77777777" w:rsidR="004D7856" w:rsidRDefault="004D7856"/>
          <w:p w14:paraId="1363CBC9" w14:textId="77777777" w:rsidR="004D7856" w:rsidRDefault="004D7856"/>
          <w:p w14:paraId="768D9D55" w14:textId="77777777" w:rsidR="004D7856" w:rsidRDefault="004D7856"/>
          <w:p w14:paraId="31D9B260" w14:textId="77777777" w:rsidR="004D7856" w:rsidRDefault="004D7856"/>
          <w:p w14:paraId="079CE751" w14:textId="77777777" w:rsidR="004D7856" w:rsidRDefault="004D7856"/>
          <w:p w14:paraId="2962CB1F" w14:textId="77777777" w:rsidR="004D7856" w:rsidRDefault="004D7856"/>
          <w:p w14:paraId="4E171CAF" w14:textId="77777777" w:rsidR="004D7856" w:rsidRDefault="004D7856"/>
          <w:p w14:paraId="67B436CB" w14:textId="77777777" w:rsidR="004D7856" w:rsidRDefault="004D7856"/>
          <w:p w14:paraId="07A7060E" w14:textId="77777777" w:rsidR="004D7856" w:rsidRDefault="004D7856"/>
          <w:p w14:paraId="2DA007AD" w14:textId="77777777" w:rsidR="004D7856" w:rsidRDefault="004D7856"/>
          <w:p w14:paraId="6F53415A" w14:textId="77777777" w:rsidR="004D7856" w:rsidRDefault="004D7856"/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FACD" w14:textId="77777777" w:rsidR="004D7856" w:rsidRDefault="004D7856"/>
        </w:tc>
      </w:tr>
    </w:tbl>
    <w:p w14:paraId="5FB307D5" w14:textId="77777777" w:rsidR="004D7856" w:rsidRDefault="004D7856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</w:t>
      </w:r>
    </w:p>
    <w:p w14:paraId="724068F1" w14:textId="77777777" w:rsidR="004D7856" w:rsidRDefault="004D7856">
      <w:pPr>
        <w:pStyle w:val="Tekstpodstawowy"/>
        <w:ind w:left="5600"/>
        <w:rPr>
          <w:rFonts w:ascii="Arial" w:hAnsi="Arial" w:cs="Arial"/>
          <w:i/>
        </w:rPr>
      </w:pPr>
    </w:p>
    <w:p w14:paraId="2C06DB5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E1960C4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825EE3">
        <w:rPr>
          <w:rFonts w:ascii="Calibri" w:hAnsi="Calibri" w:cs="Arial"/>
        </w:rPr>
        <w:t xml:space="preserve">                               </w:t>
      </w:r>
      <w:r>
        <w:rPr>
          <w:rFonts w:ascii="Calibri" w:hAnsi="Calibri" w:cs="Arial"/>
        </w:rPr>
        <w:t xml:space="preserve">   ……………………………………..</w:t>
      </w:r>
    </w:p>
    <w:p w14:paraId="4EA1EF9B" w14:textId="52CBA7B7" w:rsidR="004D7856" w:rsidRDefault="004D7856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825EE3">
        <w:rPr>
          <w:rFonts w:ascii="Calibri" w:hAnsi="Calibri" w:cs="Arial"/>
          <w:sz w:val="16"/>
          <w:szCs w:val="16"/>
        </w:rPr>
        <w:t xml:space="preserve">                           </w:t>
      </w:r>
      <w:r>
        <w:rPr>
          <w:rFonts w:ascii="Calibri" w:hAnsi="Calibri" w:cs="Arial"/>
          <w:sz w:val="16"/>
          <w:szCs w:val="16"/>
        </w:rPr>
        <w:t xml:space="preserve"> </w:t>
      </w:r>
      <w:r w:rsidR="0014427B">
        <w:rPr>
          <w:rFonts w:ascii="Calibri" w:hAnsi="Calibri" w:cs="Arial"/>
          <w:sz w:val="16"/>
          <w:szCs w:val="16"/>
        </w:rPr>
        <w:t xml:space="preserve">                                        </w:t>
      </w:r>
      <w:r>
        <w:rPr>
          <w:rFonts w:ascii="Calibri" w:hAnsi="Calibri" w:cs="Arial"/>
          <w:sz w:val="16"/>
          <w:szCs w:val="16"/>
        </w:rPr>
        <w:t xml:space="preserve">     (podpis)</w:t>
      </w:r>
    </w:p>
    <w:sectPr w:rsidR="004D7856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F8CF2" w14:textId="77777777" w:rsidR="00D8329C" w:rsidRDefault="00D8329C">
      <w:r>
        <w:separator/>
      </w:r>
    </w:p>
  </w:endnote>
  <w:endnote w:type="continuationSeparator" w:id="0">
    <w:p w14:paraId="6AAF5B22" w14:textId="77777777" w:rsidR="00D8329C" w:rsidRDefault="00D8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95CFB" w14:textId="77777777" w:rsidR="004D7856" w:rsidRDefault="004D78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68CB" w14:textId="77777777" w:rsidR="004D7856" w:rsidRDefault="004D7856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5866B" w14:textId="77777777" w:rsidR="00D8329C" w:rsidRDefault="00D8329C">
      <w:r>
        <w:separator/>
      </w:r>
    </w:p>
  </w:footnote>
  <w:footnote w:type="continuationSeparator" w:id="0">
    <w:p w14:paraId="6109DEFE" w14:textId="77777777" w:rsidR="00D8329C" w:rsidRDefault="00D83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90908657">
    <w:abstractNumId w:val="9"/>
  </w:num>
  <w:num w:numId="2" w16cid:durableId="507597897">
    <w:abstractNumId w:val="7"/>
  </w:num>
  <w:num w:numId="3" w16cid:durableId="866019179">
    <w:abstractNumId w:val="6"/>
  </w:num>
  <w:num w:numId="4" w16cid:durableId="2010907035">
    <w:abstractNumId w:val="5"/>
  </w:num>
  <w:num w:numId="5" w16cid:durableId="2140369590">
    <w:abstractNumId w:val="4"/>
  </w:num>
  <w:num w:numId="6" w16cid:durableId="896938891">
    <w:abstractNumId w:val="8"/>
  </w:num>
  <w:num w:numId="7" w16cid:durableId="1898392752">
    <w:abstractNumId w:val="3"/>
  </w:num>
  <w:num w:numId="8" w16cid:durableId="1642227728">
    <w:abstractNumId w:val="2"/>
  </w:num>
  <w:num w:numId="9" w16cid:durableId="1142044287">
    <w:abstractNumId w:val="1"/>
  </w:num>
  <w:num w:numId="10" w16cid:durableId="1680154533">
    <w:abstractNumId w:val="0"/>
  </w:num>
  <w:num w:numId="11" w16cid:durableId="2833913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4B1B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0114"/>
    <w:rsid w:val="000A1F65"/>
    <w:rsid w:val="000A6D36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3934"/>
    <w:rsid w:val="000D5C9A"/>
    <w:rsid w:val="000D72AF"/>
    <w:rsid w:val="000D7B1D"/>
    <w:rsid w:val="000E08EC"/>
    <w:rsid w:val="000E2C00"/>
    <w:rsid w:val="000E61D4"/>
    <w:rsid w:val="000F1F7A"/>
    <w:rsid w:val="000F3545"/>
    <w:rsid w:val="000F4214"/>
    <w:rsid w:val="0010402B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427B"/>
    <w:rsid w:val="00145682"/>
    <w:rsid w:val="00146C2A"/>
    <w:rsid w:val="00146FB9"/>
    <w:rsid w:val="00150055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A92"/>
    <w:rsid w:val="001D2EDF"/>
    <w:rsid w:val="001E1192"/>
    <w:rsid w:val="001E2E78"/>
    <w:rsid w:val="001E43F1"/>
    <w:rsid w:val="001E6E4E"/>
    <w:rsid w:val="001F0B0C"/>
    <w:rsid w:val="001F2598"/>
    <w:rsid w:val="001F490B"/>
    <w:rsid w:val="002018BE"/>
    <w:rsid w:val="00203A55"/>
    <w:rsid w:val="0020416B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17C5F"/>
    <w:rsid w:val="002212A6"/>
    <w:rsid w:val="002218C4"/>
    <w:rsid w:val="002250B2"/>
    <w:rsid w:val="00225410"/>
    <w:rsid w:val="00226FA2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058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6721"/>
    <w:rsid w:val="0035117A"/>
    <w:rsid w:val="00357353"/>
    <w:rsid w:val="0036033C"/>
    <w:rsid w:val="00363663"/>
    <w:rsid w:val="00363A69"/>
    <w:rsid w:val="00363D10"/>
    <w:rsid w:val="00364235"/>
    <w:rsid w:val="00364629"/>
    <w:rsid w:val="00364ABE"/>
    <w:rsid w:val="0036572F"/>
    <w:rsid w:val="0037131C"/>
    <w:rsid w:val="00372E4A"/>
    <w:rsid w:val="00373286"/>
    <w:rsid w:val="00375C2E"/>
    <w:rsid w:val="003766E1"/>
    <w:rsid w:val="0037776F"/>
    <w:rsid w:val="003878FB"/>
    <w:rsid w:val="003917C2"/>
    <w:rsid w:val="00392D2C"/>
    <w:rsid w:val="00394E02"/>
    <w:rsid w:val="00394EFC"/>
    <w:rsid w:val="00395F2A"/>
    <w:rsid w:val="00396023"/>
    <w:rsid w:val="003964A6"/>
    <w:rsid w:val="00396B6A"/>
    <w:rsid w:val="00397C25"/>
    <w:rsid w:val="003A2FA8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668B"/>
    <w:rsid w:val="003C6ACF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D42"/>
    <w:rsid w:val="00410E25"/>
    <w:rsid w:val="0041395C"/>
    <w:rsid w:val="00414F1D"/>
    <w:rsid w:val="00420225"/>
    <w:rsid w:val="00420D45"/>
    <w:rsid w:val="00422405"/>
    <w:rsid w:val="0042394E"/>
    <w:rsid w:val="00424810"/>
    <w:rsid w:val="00426491"/>
    <w:rsid w:val="004276EA"/>
    <w:rsid w:val="00434172"/>
    <w:rsid w:val="00434280"/>
    <w:rsid w:val="00440966"/>
    <w:rsid w:val="0044289A"/>
    <w:rsid w:val="00452252"/>
    <w:rsid w:val="004543C7"/>
    <w:rsid w:val="0045615E"/>
    <w:rsid w:val="00460FB7"/>
    <w:rsid w:val="004623CE"/>
    <w:rsid w:val="00463437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CD0"/>
    <w:rsid w:val="004A5C59"/>
    <w:rsid w:val="004A6818"/>
    <w:rsid w:val="004A71A7"/>
    <w:rsid w:val="004A75C3"/>
    <w:rsid w:val="004B3B61"/>
    <w:rsid w:val="004B6C8C"/>
    <w:rsid w:val="004B6CFF"/>
    <w:rsid w:val="004B7358"/>
    <w:rsid w:val="004B7CE3"/>
    <w:rsid w:val="004C689A"/>
    <w:rsid w:val="004C7D0F"/>
    <w:rsid w:val="004D1477"/>
    <w:rsid w:val="004D2CDA"/>
    <w:rsid w:val="004D7856"/>
    <w:rsid w:val="004E0686"/>
    <w:rsid w:val="004E0F25"/>
    <w:rsid w:val="004E1798"/>
    <w:rsid w:val="004E1FCB"/>
    <w:rsid w:val="004E2909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CF4"/>
    <w:rsid w:val="00513D18"/>
    <w:rsid w:val="00513FCA"/>
    <w:rsid w:val="005141B9"/>
    <w:rsid w:val="00514DCC"/>
    <w:rsid w:val="0051528C"/>
    <w:rsid w:val="005158AF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258A"/>
    <w:rsid w:val="00564A82"/>
    <w:rsid w:val="00566224"/>
    <w:rsid w:val="005701F0"/>
    <w:rsid w:val="00572F8D"/>
    <w:rsid w:val="00573EB7"/>
    <w:rsid w:val="005757A9"/>
    <w:rsid w:val="005759BC"/>
    <w:rsid w:val="005761E6"/>
    <w:rsid w:val="00576DA8"/>
    <w:rsid w:val="00580C02"/>
    <w:rsid w:val="005813C9"/>
    <w:rsid w:val="00582ECC"/>
    <w:rsid w:val="005872D4"/>
    <w:rsid w:val="0059475A"/>
    <w:rsid w:val="00595D76"/>
    <w:rsid w:val="00596831"/>
    <w:rsid w:val="005976D5"/>
    <w:rsid w:val="005A1494"/>
    <w:rsid w:val="005A18CC"/>
    <w:rsid w:val="005A288F"/>
    <w:rsid w:val="005B33B2"/>
    <w:rsid w:val="005B7E56"/>
    <w:rsid w:val="005C15F9"/>
    <w:rsid w:val="005C1CB1"/>
    <w:rsid w:val="005C2726"/>
    <w:rsid w:val="005C417E"/>
    <w:rsid w:val="005C7672"/>
    <w:rsid w:val="005D0033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53D0"/>
    <w:rsid w:val="005F610A"/>
    <w:rsid w:val="005F615E"/>
    <w:rsid w:val="005F7D1D"/>
    <w:rsid w:val="00600904"/>
    <w:rsid w:val="00604A14"/>
    <w:rsid w:val="00606CF4"/>
    <w:rsid w:val="006076B5"/>
    <w:rsid w:val="00611576"/>
    <w:rsid w:val="00614364"/>
    <w:rsid w:val="00615BAD"/>
    <w:rsid w:val="00621F29"/>
    <w:rsid w:val="00622306"/>
    <w:rsid w:val="00627F76"/>
    <w:rsid w:val="00631CB6"/>
    <w:rsid w:val="00636684"/>
    <w:rsid w:val="00637B53"/>
    <w:rsid w:val="00640955"/>
    <w:rsid w:val="006411B0"/>
    <w:rsid w:val="006411CD"/>
    <w:rsid w:val="00641997"/>
    <w:rsid w:val="00646E2F"/>
    <w:rsid w:val="00647F11"/>
    <w:rsid w:val="00651A65"/>
    <w:rsid w:val="0065370F"/>
    <w:rsid w:val="0066186C"/>
    <w:rsid w:val="00661E93"/>
    <w:rsid w:val="00661EA3"/>
    <w:rsid w:val="0066664D"/>
    <w:rsid w:val="0067364C"/>
    <w:rsid w:val="006771D7"/>
    <w:rsid w:val="0068049C"/>
    <w:rsid w:val="00683544"/>
    <w:rsid w:val="006A109C"/>
    <w:rsid w:val="006A1EA2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646F"/>
    <w:rsid w:val="006C7A13"/>
    <w:rsid w:val="006C7DC7"/>
    <w:rsid w:val="006C7DE5"/>
    <w:rsid w:val="006C7EDF"/>
    <w:rsid w:val="006D32F4"/>
    <w:rsid w:val="006D33B5"/>
    <w:rsid w:val="006D4286"/>
    <w:rsid w:val="006D4C7E"/>
    <w:rsid w:val="006D539E"/>
    <w:rsid w:val="006D61E4"/>
    <w:rsid w:val="006E236F"/>
    <w:rsid w:val="006E2F8C"/>
    <w:rsid w:val="006E6F3E"/>
    <w:rsid w:val="006F3087"/>
    <w:rsid w:val="006F48A0"/>
    <w:rsid w:val="006F548E"/>
    <w:rsid w:val="006F7AB3"/>
    <w:rsid w:val="0070074C"/>
    <w:rsid w:val="00703F2D"/>
    <w:rsid w:val="007069AD"/>
    <w:rsid w:val="00710C33"/>
    <w:rsid w:val="007112F5"/>
    <w:rsid w:val="00711CB6"/>
    <w:rsid w:val="007133AC"/>
    <w:rsid w:val="00716A03"/>
    <w:rsid w:val="00716C61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73B9C"/>
    <w:rsid w:val="00781F03"/>
    <w:rsid w:val="007828A8"/>
    <w:rsid w:val="00782DF5"/>
    <w:rsid w:val="0079022A"/>
    <w:rsid w:val="007908B3"/>
    <w:rsid w:val="00792CCB"/>
    <w:rsid w:val="00797458"/>
    <w:rsid w:val="00797597"/>
    <w:rsid w:val="00797AEC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64F4"/>
    <w:rsid w:val="007D664A"/>
    <w:rsid w:val="007E07E6"/>
    <w:rsid w:val="007E2F0F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25EE3"/>
    <w:rsid w:val="00830318"/>
    <w:rsid w:val="0083178A"/>
    <w:rsid w:val="00834C5D"/>
    <w:rsid w:val="00835139"/>
    <w:rsid w:val="008376C9"/>
    <w:rsid w:val="00841EFF"/>
    <w:rsid w:val="00851F3A"/>
    <w:rsid w:val="00852045"/>
    <w:rsid w:val="00853AB5"/>
    <w:rsid w:val="00856EB8"/>
    <w:rsid w:val="008577FA"/>
    <w:rsid w:val="00863655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5C61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26E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356E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0DA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2D38"/>
    <w:rsid w:val="00947080"/>
    <w:rsid w:val="00952C1C"/>
    <w:rsid w:val="00953296"/>
    <w:rsid w:val="009559F1"/>
    <w:rsid w:val="00956CEC"/>
    <w:rsid w:val="00965789"/>
    <w:rsid w:val="00965E31"/>
    <w:rsid w:val="00967E7D"/>
    <w:rsid w:val="009772C9"/>
    <w:rsid w:val="00977CEC"/>
    <w:rsid w:val="00982772"/>
    <w:rsid w:val="00984D5D"/>
    <w:rsid w:val="00990638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092E"/>
    <w:rsid w:val="009C228C"/>
    <w:rsid w:val="009C40B3"/>
    <w:rsid w:val="009C41A3"/>
    <w:rsid w:val="009C4EFC"/>
    <w:rsid w:val="009C5621"/>
    <w:rsid w:val="009C61F0"/>
    <w:rsid w:val="009D0929"/>
    <w:rsid w:val="009D390A"/>
    <w:rsid w:val="009D3A4D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351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4982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1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0CF6"/>
    <w:rsid w:val="00AC1A86"/>
    <w:rsid w:val="00AC2548"/>
    <w:rsid w:val="00AC2C28"/>
    <w:rsid w:val="00AC3758"/>
    <w:rsid w:val="00AC557F"/>
    <w:rsid w:val="00AD0DC0"/>
    <w:rsid w:val="00AD4C34"/>
    <w:rsid w:val="00AD653E"/>
    <w:rsid w:val="00AE6E09"/>
    <w:rsid w:val="00AE7100"/>
    <w:rsid w:val="00AF119B"/>
    <w:rsid w:val="00AF11D5"/>
    <w:rsid w:val="00AF1D71"/>
    <w:rsid w:val="00AF2A1A"/>
    <w:rsid w:val="00AF5794"/>
    <w:rsid w:val="00B03364"/>
    <w:rsid w:val="00B05E6C"/>
    <w:rsid w:val="00B065AE"/>
    <w:rsid w:val="00B06627"/>
    <w:rsid w:val="00B066FB"/>
    <w:rsid w:val="00B06DDF"/>
    <w:rsid w:val="00B10A67"/>
    <w:rsid w:val="00B12E25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6C30"/>
    <w:rsid w:val="00B8365F"/>
    <w:rsid w:val="00B86D8B"/>
    <w:rsid w:val="00B87D7C"/>
    <w:rsid w:val="00B912DD"/>
    <w:rsid w:val="00B94ECA"/>
    <w:rsid w:val="00B962A1"/>
    <w:rsid w:val="00B975D0"/>
    <w:rsid w:val="00BA1028"/>
    <w:rsid w:val="00BA29DB"/>
    <w:rsid w:val="00BA6055"/>
    <w:rsid w:val="00BA6300"/>
    <w:rsid w:val="00BA7398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E7646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857"/>
    <w:rsid w:val="00C3633A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0580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3B26"/>
    <w:rsid w:val="00CE403D"/>
    <w:rsid w:val="00CE4462"/>
    <w:rsid w:val="00CE460D"/>
    <w:rsid w:val="00CE6564"/>
    <w:rsid w:val="00CE717C"/>
    <w:rsid w:val="00CF1956"/>
    <w:rsid w:val="00CF63B2"/>
    <w:rsid w:val="00CF7F37"/>
    <w:rsid w:val="00D00EF5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2F57"/>
    <w:rsid w:val="00D760A1"/>
    <w:rsid w:val="00D8302A"/>
    <w:rsid w:val="00D8329C"/>
    <w:rsid w:val="00D8365F"/>
    <w:rsid w:val="00D8464A"/>
    <w:rsid w:val="00D85E85"/>
    <w:rsid w:val="00D90AA4"/>
    <w:rsid w:val="00D92C87"/>
    <w:rsid w:val="00D95A73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0A0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746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51C6"/>
    <w:rsid w:val="00E27706"/>
    <w:rsid w:val="00E3596D"/>
    <w:rsid w:val="00E35FDA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3934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7FF"/>
    <w:rsid w:val="00EB6284"/>
    <w:rsid w:val="00EC5020"/>
    <w:rsid w:val="00EC5ED3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25A3"/>
    <w:rsid w:val="00F0436B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448EB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1E19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4E89"/>
    <w:rsid w:val="00FC5520"/>
    <w:rsid w:val="00FD06D1"/>
    <w:rsid w:val="00FD082A"/>
    <w:rsid w:val="00FD1A9B"/>
    <w:rsid w:val="00FD37ED"/>
    <w:rsid w:val="00FD5721"/>
    <w:rsid w:val="00FD6B52"/>
    <w:rsid w:val="00FE032C"/>
    <w:rsid w:val="00FE0DFE"/>
    <w:rsid w:val="00FE18FE"/>
    <w:rsid w:val="00FE3948"/>
    <w:rsid w:val="00FE4EF2"/>
    <w:rsid w:val="00FE61E4"/>
    <w:rsid w:val="00FE6902"/>
    <w:rsid w:val="00FF270B"/>
    <w:rsid w:val="00FF49F4"/>
    <w:rsid w:val="00FF7649"/>
    <w:rsid w:val="19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5737A"/>
  <w15:docId w15:val="{85E2CF20-1314-4643-83E0-A9D3ADB0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25</cp:revision>
  <cp:lastPrinted>2026-02-05T08:27:00Z</cp:lastPrinted>
  <dcterms:created xsi:type="dcterms:W3CDTF">2024-03-26T08:47:00Z</dcterms:created>
  <dcterms:modified xsi:type="dcterms:W3CDTF">2026-02-05T08:27:00Z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